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51B" w:rsidRDefault="0094651B" w:rsidP="0094651B">
      <w:pPr>
        <w:jc w:val="center"/>
        <w:rPr>
          <w:rFonts w:ascii="Times New Roman" w:hAnsi="Times New Roman"/>
          <w:b/>
        </w:rPr>
      </w:pPr>
    </w:p>
    <w:p w:rsidR="00F6692E" w:rsidRDefault="00F6692E" w:rsidP="0094651B">
      <w:pPr>
        <w:jc w:val="center"/>
        <w:rPr>
          <w:rFonts w:ascii="Times New Roman" w:hAnsi="Times New Roman"/>
          <w:b/>
        </w:rPr>
      </w:pPr>
    </w:p>
    <w:p w:rsidR="00316734" w:rsidRPr="00316734" w:rsidRDefault="00E02CA8" w:rsidP="00316734">
      <w:pPr>
        <w:jc w:val="center"/>
        <w:rPr>
          <w:rFonts w:ascii="Meiryo UI" w:eastAsia="DengXian" w:hAnsi="Meiryo UI"/>
          <w:b/>
          <w:sz w:val="40"/>
          <w:szCs w:val="40"/>
          <w:lang w:eastAsia="zh-CN"/>
        </w:rPr>
      </w:pPr>
      <w:r w:rsidRPr="000B0B99">
        <w:rPr>
          <w:rFonts w:ascii="Meiryo UI" w:eastAsia="Meiryo UI" w:hAnsi="Meiryo UI" w:hint="eastAsia"/>
          <w:b/>
          <w:sz w:val="40"/>
          <w:szCs w:val="40"/>
          <w:lang w:eastAsia="ja-JP"/>
        </w:rPr>
        <w:t>培材大</w:t>
      </w:r>
      <w:r w:rsidRPr="00DC676A">
        <w:rPr>
          <w:rFonts w:ascii="Meiryo UI" w:eastAsia="Meiryo UI" w:hAnsi="Meiryo UI" w:hint="eastAsia"/>
          <w:b/>
          <w:sz w:val="40"/>
          <w:szCs w:val="40"/>
          <w:lang w:eastAsia="ja-JP"/>
        </w:rPr>
        <w:t>学</w:t>
      </w:r>
      <w:r w:rsidR="00DC676A" w:rsidRPr="00DC676A">
        <w:rPr>
          <w:rFonts w:ascii="Meiryo UI" w:eastAsia="Meiryo UI" w:hAnsi="Meiryo UI" w:cs="바탕체" w:hint="eastAsia"/>
          <w:b/>
          <w:sz w:val="40"/>
          <w:szCs w:val="40"/>
          <w:lang w:eastAsia="ja-JP"/>
        </w:rPr>
        <w:t>韓国語教育院</w:t>
      </w:r>
      <w:r w:rsidR="0097493E" w:rsidRPr="0097493E">
        <w:rPr>
          <w:rFonts w:ascii="Meiryo UI" w:eastAsia="Meiryo UI" w:hAnsi="Meiryo UI" w:cs="바탕체" w:hint="eastAsia"/>
          <w:b/>
          <w:sz w:val="40"/>
          <w:szCs w:val="40"/>
          <w:lang w:eastAsia="ja-JP"/>
        </w:rPr>
        <w:t>書類提出リスト</w:t>
      </w:r>
      <w:r w:rsidR="0095754C" w:rsidRPr="0097493E">
        <w:rPr>
          <w:rFonts w:ascii="Meiryo UI" w:eastAsia="Meiryo UI" w:hAnsi="Meiryo UI" w:hint="eastAsia"/>
          <w:b/>
          <w:sz w:val="40"/>
          <w:szCs w:val="40"/>
          <w:lang w:eastAsia="zh-CN"/>
        </w:rPr>
        <w:t xml:space="preserve"> </w:t>
      </w:r>
    </w:p>
    <w:p w:rsidR="00F7194B" w:rsidRPr="000B0B99" w:rsidRDefault="00F7194B" w:rsidP="00E02CA8">
      <w:pPr>
        <w:rPr>
          <w:rFonts w:ascii="Meiryo UI" w:eastAsia="Meiryo UI" w:hAnsi="Meiryo UI"/>
          <w:b/>
          <w:sz w:val="28"/>
          <w:szCs w:val="28"/>
          <w:lang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567"/>
        <w:gridCol w:w="4961"/>
        <w:gridCol w:w="2799"/>
      </w:tblGrid>
      <w:tr w:rsidR="0020062B" w:rsidRPr="00D15FA9" w:rsidTr="00CB7A03">
        <w:trPr>
          <w:trHeight w:val="457"/>
        </w:trPr>
        <w:tc>
          <w:tcPr>
            <w:tcW w:w="2093" w:type="dxa"/>
            <w:shd w:val="clear" w:color="auto" w:fill="DBE5F1"/>
            <w:vAlign w:val="center"/>
          </w:tcPr>
          <w:p w:rsidR="00572329" w:rsidRPr="000747F5" w:rsidRDefault="00F80B87" w:rsidP="00DA6EF9">
            <w:pPr>
              <w:jc w:val="center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区</w:t>
            </w:r>
            <w:r w:rsidR="00E61929"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 xml:space="preserve">　</w:t>
            </w:r>
            <w:r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分</w:t>
            </w:r>
          </w:p>
        </w:tc>
        <w:tc>
          <w:tcPr>
            <w:tcW w:w="5528" w:type="dxa"/>
            <w:gridSpan w:val="2"/>
            <w:shd w:val="clear" w:color="auto" w:fill="DBE5F1"/>
            <w:vAlign w:val="center"/>
          </w:tcPr>
          <w:p w:rsidR="0020062B" w:rsidRPr="000747F5" w:rsidRDefault="001E2D5F" w:rsidP="00E02CA8">
            <w:pPr>
              <w:jc w:val="center"/>
              <w:rPr>
                <w:rFonts w:ascii="Meiryo UI" w:eastAsia="Meiryo UI" w:hAnsi="Meiryo UI"/>
                <w:b/>
                <w:szCs w:val="20"/>
              </w:rPr>
            </w:pPr>
            <w:r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詳</w:t>
            </w:r>
            <w:r w:rsidR="0035637B"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 xml:space="preserve">　</w:t>
            </w:r>
            <w:r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細</w:t>
            </w:r>
          </w:p>
        </w:tc>
        <w:tc>
          <w:tcPr>
            <w:tcW w:w="2799" w:type="dxa"/>
            <w:shd w:val="clear" w:color="auto" w:fill="DBE5F1"/>
            <w:vAlign w:val="center"/>
          </w:tcPr>
          <w:p w:rsidR="0020062B" w:rsidRPr="000747F5" w:rsidRDefault="006D3E80" w:rsidP="00E96FC9">
            <w:pPr>
              <w:jc w:val="center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0747F5">
              <w:rPr>
                <w:rFonts w:ascii="Meiryo UI" w:eastAsia="Meiryo UI" w:hAnsi="Meiryo UI" w:hint="eastAsia"/>
                <w:b/>
                <w:szCs w:val="20"/>
              </w:rPr>
              <w:t xml:space="preserve"> </w:t>
            </w:r>
            <w:r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形</w:t>
            </w:r>
            <w:r w:rsidR="000747F5" w:rsidRPr="000747F5">
              <w:rPr>
                <w:rFonts w:ascii="Meiryo UI" w:eastAsia="Meiryo UI" w:hAnsi="Meiryo UI" w:hint="eastAsia"/>
                <w:b/>
                <w:szCs w:val="20"/>
              </w:rPr>
              <w:t xml:space="preserve"> </w:t>
            </w:r>
            <w:r w:rsidRPr="000747F5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式</w:t>
            </w:r>
          </w:p>
        </w:tc>
      </w:tr>
      <w:tr w:rsidR="008C4BC6" w:rsidRPr="003C691F" w:rsidTr="00CB7A03">
        <w:trPr>
          <w:trHeight w:val="295"/>
        </w:trPr>
        <w:tc>
          <w:tcPr>
            <w:tcW w:w="10420" w:type="dxa"/>
            <w:gridSpan w:val="4"/>
            <w:shd w:val="clear" w:color="auto" w:fill="auto"/>
            <w:vAlign w:val="center"/>
          </w:tcPr>
          <w:p w:rsidR="008C4BC6" w:rsidRDefault="008C4BC6" w:rsidP="007D6F71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8F6196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メールにて下記の資料をお送りください。</w:t>
            </w:r>
          </w:p>
          <w:p w:rsidR="0066318A" w:rsidRDefault="0066318A" w:rsidP="007D6F71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詳細は培材大学韓国語教育院ホームページ</w:t>
            </w:r>
            <w:r w:rsidR="006F3E13">
              <w:rPr>
                <w:rFonts w:ascii="Segoe UI Emoji" w:eastAsia="Segoe UI Emoji" w:hAnsi="Segoe UI Emoji" w:cs="Segoe UI Emoji" w:hint="eastAsia"/>
                <w:b/>
                <w:szCs w:val="20"/>
                <w:lang w:eastAsia="ja-JP"/>
              </w:rPr>
              <w:t>⇒</w:t>
            </w:r>
            <w:r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入学案内欄をご参考ください。</w:t>
            </w:r>
          </w:p>
          <w:p w:rsidR="0066318A" w:rsidRPr="00DE64B1" w:rsidRDefault="0066318A" w:rsidP="007D6F71">
            <w:pPr>
              <w:jc w:val="left"/>
              <w:rPr>
                <w:rFonts w:ascii="Meiryo UI" w:eastAsia="Meiryo UI" w:hAnsi="Meiryo UI"/>
                <w:b/>
                <w:color w:val="0070C0"/>
                <w:szCs w:val="20"/>
                <w:lang w:eastAsia="ja-JP"/>
              </w:rPr>
            </w:pPr>
            <w:r w:rsidRPr="00DE64B1">
              <w:rPr>
                <w:rFonts w:ascii="Meiryo UI" w:eastAsia="Meiryo UI" w:hAnsi="Meiryo UI"/>
                <w:b/>
                <w:color w:val="0070C0"/>
                <w:szCs w:val="20"/>
                <w:lang w:eastAsia="ja-JP"/>
              </w:rPr>
              <w:t>https://pcu.ac.kr/eckfl</w:t>
            </w:r>
          </w:p>
        </w:tc>
      </w:tr>
      <w:tr w:rsidR="00290F24" w:rsidRPr="003C691F" w:rsidTr="00813870">
        <w:trPr>
          <w:trHeight w:val="295"/>
        </w:trPr>
        <w:tc>
          <w:tcPr>
            <w:tcW w:w="10420" w:type="dxa"/>
            <w:gridSpan w:val="4"/>
            <w:shd w:val="clear" w:color="auto" w:fill="auto"/>
            <w:vAlign w:val="center"/>
          </w:tcPr>
          <w:p w:rsidR="00290F24" w:rsidRPr="006F3E13" w:rsidRDefault="00290F24" w:rsidP="00FB5C45">
            <w:pPr>
              <w:jc w:val="center"/>
              <w:rPr>
                <w:rFonts w:ascii="Meiryo UI" w:hAnsi="Meiryo UI"/>
                <w:b/>
                <w:sz w:val="30"/>
                <w:szCs w:val="30"/>
              </w:rPr>
            </w:pPr>
            <w:r w:rsidRPr="00290F24">
              <w:rPr>
                <w:rFonts w:ascii="Meiryo UI" w:eastAsia="Meiryo UI" w:hAnsi="Meiryo UI" w:hint="eastAsia"/>
                <w:b/>
                <w:sz w:val="30"/>
                <w:szCs w:val="30"/>
                <w:lang w:eastAsia="ja-JP"/>
              </w:rPr>
              <w:t>基本提出書類</w:t>
            </w:r>
            <w:r w:rsidR="006B5747" w:rsidRPr="006F3E13">
              <w:rPr>
                <w:rFonts w:ascii="Meiryo UI" w:hAnsi="Meiryo UI" w:hint="eastAsia"/>
                <w:b/>
                <w:sz w:val="30"/>
                <w:szCs w:val="30"/>
              </w:rPr>
              <w:t>(</w:t>
            </w:r>
            <w:r w:rsidR="006B5747">
              <w:rPr>
                <w:rFonts w:ascii="Meiryo UI" w:eastAsia="Yu Mincho" w:hAnsi="Meiryo UI" w:hint="eastAsia"/>
                <w:b/>
                <w:sz w:val="30"/>
                <w:szCs w:val="30"/>
                <w:lang w:eastAsia="ja-JP"/>
              </w:rPr>
              <w:t>卒業者</w:t>
            </w:r>
            <w:r w:rsidR="006B5747" w:rsidRPr="006F3E13">
              <w:rPr>
                <w:rFonts w:ascii="Meiryo UI" w:hAnsi="Meiryo UI" w:hint="eastAsia"/>
                <w:b/>
                <w:sz w:val="30"/>
                <w:szCs w:val="30"/>
              </w:rPr>
              <w:t>)</w:t>
            </w:r>
          </w:p>
        </w:tc>
      </w:tr>
      <w:tr w:rsidR="00FB5C45" w:rsidRPr="003C691F" w:rsidTr="00E974F9">
        <w:trPr>
          <w:trHeight w:val="295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FB5C45" w:rsidRPr="00FC4A49" w:rsidRDefault="008A2A2F" w:rsidP="00CB7A03">
            <w:pPr>
              <w:jc w:val="left"/>
              <w:rPr>
                <w:rFonts w:ascii="Meiryo UI" w:eastAsia="Meiryo UI" w:hAnsi="Meiryo UI"/>
                <w:b/>
                <w:szCs w:val="20"/>
              </w:rPr>
            </w:pPr>
            <w:r w:rsidRPr="00FC4A49">
              <w:rPr>
                <w:rFonts w:ascii="Meiryo UI" w:eastAsia="Meiryo UI" w:hAnsi="Meiryo UI" w:hint="eastAsia"/>
                <w:b/>
                <w:szCs w:val="20"/>
              </w:rPr>
              <w:t xml:space="preserve">1. </w:t>
            </w:r>
            <w:r w:rsidR="00FB5C45"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申請書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FB5C45" w:rsidRPr="00290F24" w:rsidRDefault="00FB5C45" w:rsidP="003E07D0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メールにてお送りいたします</w:t>
            </w:r>
          </w:p>
        </w:tc>
        <w:tc>
          <w:tcPr>
            <w:tcW w:w="2799" w:type="dxa"/>
            <w:shd w:val="clear" w:color="auto" w:fill="auto"/>
            <w:vAlign w:val="center"/>
          </w:tcPr>
          <w:p w:rsidR="00FB5C45" w:rsidRPr="00290F24" w:rsidRDefault="00FB5C45" w:rsidP="00FB5C45">
            <w:pPr>
              <w:jc w:val="center"/>
              <w:rPr>
                <w:rFonts w:ascii="Meiryo UI" w:eastAsia="Meiryo UI" w:hAnsi="Meiryo UI"/>
                <w:szCs w:val="20"/>
              </w:rPr>
            </w:pPr>
            <w:r w:rsidRPr="00290F24">
              <w:rPr>
                <w:rFonts w:ascii="Meiryo UI" w:eastAsia="Meiryo UI" w:hAnsi="Meiryo UI" w:hint="eastAsia"/>
                <w:szCs w:val="20"/>
              </w:rPr>
              <w:t>(PDF</w:t>
            </w:r>
            <w:r w:rsidRPr="00290F24">
              <w:rPr>
                <w:rFonts w:ascii="Meiryo UI" w:eastAsia="Meiryo UI" w:hAnsi="Meiryo UI"/>
                <w:szCs w:val="20"/>
              </w:rPr>
              <w:t>)</w:t>
            </w:r>
          </w:p>
        </w:tc>
      </w:tr>
      <w:tr w:rsidR="00CB7A03" w:rsidRPr="003C691F" w:rsidTr="00E974F9">
        <w:trPr>
          <w:trHeight w:val="137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CB7A03" w:rsidRPr="00FC4A49" w:rsidRDefault="008A2A2F" w:rsidP="00FB5C45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FC4A49">
              <w:rPr>
                <w:rFonts w:ascii="Meiryo UI" w:eastAsia="Meiryo UI" w:hAnsi="Meiryo UI"/>
                <w:b/>
                <w:szCs w:val="20"/>
                <w:lang w:eastAsia="ja-JP"/>
              </w:rPr>
              <w:t xml:space="preserve">2. </w:t>
            </w:r>
            <w:r w:rsidR="00CB7A03"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パスポートのコピー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B7A03" w:rsidRPr="00290F24" w:rsidRDefault="00CB7A03" w:rsidP="00FB5C45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パスポートのコピー</w:t>
            </w:r>
          </w:p>
        </w:tc>
        <w:tc>
          <w:tcPr>
            <w:tcW w:w="2799" w:type="dxa"/>
            <w:vAlign w:val="center"/>
          </w:tcPr>
          <w:p w:rsidR="00CB7A03" w:rsidRPr="00290F24" w:rsidRDefault="00CB7A03" w:rsidP="00FB5C45">
            <w:pPr>
              <w:jc w:val="center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(PDF</w:t>
            </w:r>
            <w:r w:rsidRPr="00290F24">
              <w:rPr>
                <w:rFonts w:ascii="Meiryo UI" w:eastAsia="Meiryo UI" w:hAnsi="Meiryo UI"/>
                <w:szCs w:val="20"/>
                <w:lang w:eastAsia="ja-JP"/>
              </w:rPr>
              <w:t>)</w:t>
            </w:r>
          </w:p>
        </w:tc>
      </w:tr>
      <w:tr w:rsidR="00D12A7D" w:rsidRPr="003C691F" w:rsidTr="00E974F9">
        <w:trPr>
          <w:trHeight w:val="60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D12A7D" w:rsidRPr="00FC4A49" w:rsidRDefault="008A2A2F" w:rsidP="00D12A7D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FC4A49">
              <w:rPr>
                <w:rFonts w:ascii="Meiryo UI" w:eastAsia="Meiryo UI" w:hAnsi="Meiryo UI"/>
                <w:b/>
                <w:szCs w:val="20"/>
                <w:lang w:eastAsia="ja-JP"/>
              </w:rPr>
              <w:t xml:space="preserve">3. </w:t>
            </w:r>
            <w:r w:rsidR="00D12A7D"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証明写真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2A7D" w:rsidRPr="00290F24" w:rsidRDefault="00D12A7D" w:rsidP="00D12A7D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学生証及び外国人登録証に使用（必ず背景は白）</w:t>
            </w:r>
          </w:p>
        </w:tc>
        <w:tc>
          <w:tcPr>
            <w:tcW w:w="2799" w:type="dxa"/>
            <w:vAlign w:val="center"/>
          </w:tcPr>
          <w:p w:rsidR="00D12A7D" w:rsidRPr="00290F24" w:rsidRDefault="00D12A7D" w:rsidP="00D12A7D">
            <w:pPr>
              <w:jc w:val="center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JPG、(PDF</w:t>
            </w:r>
            <w:r w:rsidRPr="00290F24">
              <w:rPr>
                <w:rFonts w:ascii="Meiryo UI" w:eastAsia="Meiryo UI" w:hAnsi="Meiryo UI"/>
                <w:szCs w:val="20"/>
                <w:lang w:eastAsia="ja-JP"/>
              </w:rPr>
              <w:t>)</w:t>
            </w:r>
          </w:p>
        </w:tc>
      </w:tr>
      <w:tr w:rsidR="00D12A7D" w:rsidRPr="003C691F" w:rsidTr="00E974F9">
        <w:trPr>
          <w:trHeight w:val="60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D12A7D" w:rsidRPr="00FC4A49" w:rsidRDefault="008A2A2F" w:rsidP="00D12A7D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FC4A49">
              <w:rPr>
                <w:rFonts w:ascii="Meiryo UI" w:eastAsia="Meiryo UI" w:hAnsi="Meiryo UI" w:hint="eastAsia"/>
                <w:b/>
                <w:szCs w:val="20"/>
              </w:rPr>
              <w:t xml:space="preserve">4. </w:t>
            </w:r>
            <w:r w:rsidR="00D12A7D" w:rsidRPr="00FC4A49">
              <w:rPr>
                <w:rFonts w:ascii="Meiryo UI" w:eastAsia="Meiryo UI" w:hAnsi="Meiryo UI" w:cs="바탕체" w:hint="eastAsia"/>
                <w:b/>
                <w:szCs w:val="20"/>
                <w:lang w:eastAsia="ja-JP"/>
              </w:rPr>
              <w:t>卒業証明書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2A7D" w:rsidRPr="00290F24" w:rsidRDefault="00D12A7D" w:rsidP="00D12A7D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最終学歴卒業証明書（アポスティーユ確認）高校以上</w:t>
            </w:r>
          </w:p>
        </w:tc>
        <w:tc>
          <w:tcPr>
            <w:tcW w:w="2799" w:type="dxa"/>
            <w:vAlign w:val="center"/>
          </w:tcPr>
          <w:p w:rsidR="00D12A7D" w:rsidRPr="00290F24" w:rsidRDefault="00D12A7D" w:rsidP="00D12A7D">
            <w:pPr>
              <w:jc w:val="center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英文、(PDF</w:t>
            </w:r>
            <w:r w:rsidRPr="00290F24">
              <w:rPr>
                <w:rFonts w:ascii="Meiryo UI" w:eastAsia="Meiryo UI" w:hAnsi="Meiryo UI"/>
                <w:szCs w:val="20"/>
                <w:lang w:eastAsia="ja-JP"/>
              </w:rPr>
              <w:t>)</w:t>
            </w:r>
          </w:p>
        </w:tc>
      </w:tr>
      <w:tr w:rsidR="00D12A7D" w:rsidRPr="003C691F" w:rsidTr="00E974F9">
        <w:trPr>
          <w:trHeight w:val="237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D12A7D" w:rsidRPr="00FC4A49" w:rsidRDefault="008A2A2F" w:rsidP="00D12A7D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FC4A49">
              <w:rPr>
                <w:rFonts w:ascii="Meiryo UI" w:eastAsia="Meiryo UI" w:hAnsi="Meiryo UI" w:hint="eastAsia"/>
                <w:b/>
                <w:szCs w:val="20"/>
              </w:rPr>
              <w:t xml:space="preserve">5. </w:t>
            </w:r>
            <w:r w:rsidR="00D12A7D"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成績証明書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2A7D" w:rsidRPr="00290F24" w:rsidRDefault="00D12A7D" w:rsidP="00D12A7D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最終学歴成績証明書（アポスティーユ確認）</w:t>
            </w:r>
          </w:p>
        </w:tc>
        <w:tc>
          <w:tcPr>
            <w:tcW w:w="2799" w:type="dxa"/>
            <w:vAlign w:val="center"/>
          </w:tcPr>
          <w:p w:rsidR="00D12A7D" w:rsidRPr="00290F24" w:rsidRDefault="00D12A7D" w:rsidP="00D12A7D">
            <w:pPr>
              <w:jc w:val="center"/>
              <w:rPr>
                <w:rFonts w:ascii="Meiryo UI" w:eastAsia="Meiryo UI" w:hAnsi="Meiryo UI"/>
                <w:szCs w:val="20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英文、</w:t>
            </w:r>
            <w:r w:rsidRPr="00290F24">
              <w:rPr>
                <w:rFonts w:ascii="Meiryo UI" w:eastAsia="Meiryo UI" w:hAnsi="Meiryo UI" w:hint="eastAsia"/>
                <w:szCs w:val="20"/>
              </w:rPr>
              <w:t>(PDF</w:t>
            </w:r>
            <w:r w:rsidRPr="00290F24">
              <w:rPr>
                <w:rFonts w:ascii="Meiryo UI" w:eastAsia="Meiryo UI" w:hAnsi="Meiryo UI"/>
                <w:szCs w:val="20"/>
              </w:rPr>
              <w:t>)</w:t>
            </w:r>
          </w:p>
        </w:tc>
      </w:tr>
      <w:tr w:rsidR="00D12A7D" w:rsidRPr="003C691F" w:rsidTr="00E974F9">
        <w:trPr>
          <w:trHeight w:val="60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D12A7D" w:rsidRPr="00FC4A49" w:rsidRDefault="008A2A2F" w:rsidP="00D12A7D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FC4A49">
              <w:rPr>
                <w:rFonts w:ascii="Meiryo UI" w:eastAsia="Meiryo UI" w:hAnsi="Meiryo UI"/>
                <w:b/>
                <w:szCs w:val="20"/>
                <w:lang w:eastAsia="ja-JP"/>
              </w:rPr>
              <w:t xml:space="preserve">6. </w:t>
            </w:r>
            <w:r w:rsidR="00D12A7D"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残高証明書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2A7D" w:rsidRPr="00290F24" w:rsidRDefault="00D12A7D" w:rsidP="00D12A7D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親又は本人の１万ドル以上預金残高証明書</w:t>
            </w:r>
          </w:p>
        </w:tc>
        <w:tc>
          <w:tcPr>
            <w:tcW w:w="2799" w:type="dxa"/>
            <w:vAlign w:val="center"/>
          </w:tcPr>
          <w:p w:rsidR="00D12A7D" w:rsidRPr="00290F24" w:rsidRDefault="00D12A7D" w:rsidP="00D12A7D">
            <w:pPr>
              <w:jc w:val="center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英文、(PDF</w:t>
            </w:r>
            <w:r w:rsidRPr="00290F24">
              <w:rPr>
                <w:rFonts w:ascii="Meiryo UI" w:eastAsia="Meiryo UI" w:hAnsi="Meiryo UI"/>
                <w:szCs w:val="20"/>
                <w:lang w:eastAsia="ja-JP"/>
              </w:rPr>
              <w:t>)</w:t>
            </w:r>
          </w:p>
        </w:tc>
      </w:tr>
      <w:tr w:rsidR="00E974F9" w:rsidRPr="003C691F" w:rsidTr="00E974F9">
        <w:trPr>
          <w:trHeight w:val="60"/>
        </w:trPr>
        <w:tc>
          <w:tcPr>
            <w:tcW w:w="2660" w:type="dxa"/>
            <w:gridSpan w:val="2"/>
            <w:shd w:val="clear" w:color="auto" w:fill="auto"/>
            <w:vAlign w:val="center"/>
          </w:tcPr>
          <w:p w:rsidR="00E974F9" w:rsidRPr="00E974F9" w:rsidRDefault="00E974F9" w:rsidP="00D12A7D">
            <w:pPr>
              <w:jc w:val="left"/>
              <w:rPr>
                <w:rFonts w:ascii="Meiryo UI" w:eastAsia="Meiryo UI" w:hAnsi="Meiryo UI" w:hint="eastAsia"/>
                <w:b/>
                <w:szCs w:val="20"/>
                <w:lang w:eastAsia="ja-JP"/>
              </w:rPr>
            </w:pPr>
            <w:r w:rsidRPr="00E974F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7. 外部ワンルーム申請書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E974F9" w:rsidRPr="00E974F9" w:rsidRDefault="00E974F9" w:rsidP="00D12A7D">
            <w:pPr>
              <w:jc w:val="left"/>
              <w:rPr>
                <w:rFonts w:ascii="Meiryo UI" w:eastAsia="Meiryo UI" w:hAnsi="Meiryo UI" w:hint="eastAsia"/>
                <w:szCs w:val="20"/>
              </w:rPr>
            </w:pPr>
            <w:r w:rsidRPr="00E974F9">
              <w:rPr>
                <w:rFonts w:ascii="Meiryo UI" w:eastAsia="Meiryo UI" w:hAnsi="Meiryo UI" w:hint="eastAsia"/>
                <w:szCs w:val="20"/>
                <w:lang w:eastAsia="ja-JP"/>
              </w:rPr>
              <w:t>外部ワンルーム希</w:t>
            </w:r>
            <w:bookmarkStart w:id="0" w:name="_GoBack"/>
            <w:bookmarkEnd w:id="0"/>
            <w:r w:rsidRPr="00E974F9">
              <w:rPr>
                <w:rFonts w:ascii="Meiryo UI" w:eastAsia="Meiryo UI" w:hAnsi="Meiryo UI" w:hint="eastAsia"/>
                <w:szCs w:val="20"/>
                <w:lang w:eastAsia="ja-JP"/>
              </w:rPr>
              <w:t>望者のみ作成</w:t>
            </w:r>
          </w:p>
        </w:tc>
        <w:tc>
          <w:tcPr>
            <w:tcW w:w="2799" w:type="dxa"/>
            <w:vAlign w:val="center"/>
          </w:tcPr>
          <w:p w:rsidR="00E974F9" w:rsidRPr="00E974F9" w:rsidRDefault="00E974F9" w:rsidP="00D12A7D">
            <w:pPr>
              <w:jc w:val="center"/>
              <w:rPr>
                <w:rFonts w:ascii="Meiryo UI" w:eastAsia="Meiryo UI" w:hAnsi="Meiryo UI" w:hint="eastAsia"/>
                <w:szCs w:val="20"/>
                <w:lang w:eastAsia="ja-JP"/>
              </w:rPr>
            </w:pPr>
            <w:r w:rsidRPr="00E974F9">
              <w:rPr>
                <w:rFonts w:ascii="Meiryo UI" w:eastAsia="Meiryo UI" w:hAnsi="Meiryo UI" w:cs="바탕체"/>
                <w:szCs w:val="20"/>
              </w:rPr>
              <w:t>(</w:t>
            </w:r>
            <w:r w:rsidRPr="00E974F9">
              <w:rPr>
                <w:rFonts w:ascii="Meiryo UI" w:eastAsia="Meiryo UI" w:hAnsi="Meiryo UI" w:cs="바탕체" w:hint="eastAsia"/>
                <w:szCs w:val="20"/>
              </w:rPr>
              <w:t>PDF)</w:t>
            </w:r>
          </w:p>
        </w:tc>
      </w:tr>
      <w:tr w:rsidR="00640522" w:rsidRPr="003C691F" w:rsidTr="00A96986">
        <w:trPr>
          <w:trHeight w:val="262"/>
        </w:trPr>
        <w:tc>
          <w:tcPr>
            <w:tcW w:w="10420" w:type="dxa"/>
            <w:gridSpan w:val="4"/>
            <w:shd w:val="clear" w:color="auto" w:fill="auto"/>
            <w:vAlign w:val="center"/>
          </w:tcPr>
          <w:p w:rsidR="00640522" w:rsidRPr="006F3E13" w:rsidRDefault="00640522" w:rsidP="00640522">
            <w:pPr>
              <w:jc w:val="center"/>
              <w:rPr>
                <w:rFonts w:ascii="Meiryo UI" w:hAnsi="Meiryo UI"/>
                <w:b/>
                <w:sz w:val="30"/>
                <w:szCs w:val="30"/>
                <w:lang w:eastAsia="ja-JP"/>
              </w:rPr>
            </w:pPr>
            <w:r w:rsidRPr="00DE64B1">
              <w:rPr>
                <w:rFonts w:ascii="Meiryo UI" w:eastAsia="Meiryo UI" w:hAnsi="Meiryo UI" w:hint="eastAsia"/>
                <w:b/>
                <w:sz w:val="30"/>
                <w:szCs w:val="30"/>
                <w:lang w:eastAsia="ja-JP"/>
              </w:rPr>
              <w:t xml:space="preserve"> 在学中の場合</w:t>
            </w:r>
            <w:r w:rsidR="006B5747" w:rsidRPr="006F3E13">
              <w:rPr>
                <w:rFonts w:ascii="Meiryo UI" w:hAnsi="Meiryo UI" w:hint="eastAsia"/>
                <w:b/>
                <w:sz w:val="30"/>
                <w:szCs w:val="30"/>
                <w:lang w:eastAsia="ja-JP"/>
              </w:rPr>
              <w:t>(</w:t>
            </w:r>
            <w:r w:rsidR="006B5747">
              <w:rPr>
                <w:rFonts w:ascii="Meiryo UI" w:eastAsia="Yu Mincho" w:hAnsi="Meiryo UI" w:hint="eastAsia"/>
                <w:b/>
                <w:sz w:val="30"/>
                <w:szCs w:val="30"/>
                <w:lang w:eastAsia="ja-JP"/>
              </w:rPr>
              <w:t>在学者</w:t>
            </w:r>
            <w:r w:rsidR="006B5747" w:rsidRPr="006F3E13">
              <w:rPr>
                <w:rFonts w:ascii="Meiryo UI" w:hAnsi="Meiryo UI" w:hint="eastAsia"/>
                <w:b/>
                <w:sz w:val="30"/>
                <w:szCs w:val="30"/>
                <w:lang w:eastAsia="ja-JP"/>
              </w:rPr>
              <w:t>)</w:t>
            </w:r>
          </w:p>
        </w:tc>
      </w:tr>
      <w:tr w:rsidR="00640522" w:rsidRPr="003C691F" w:rsidTr="00640522">
        <w:trPr>
          <w:trHeight w:val="414"/>
        </w:trPr>
        <w:tc>
          <w:tcPr>
            <w:tcW w:w="2093" w:type="dxa"/>
            <w:shd w:val="clear" w:color="auto" w:fill="auto"/>
            <w:vAlign w:val="center"/>
          </w:tcPr>
          <w:p w:rsidR="00640522" w:rsidRPr="00FC4A49" w:rsidRDefault="00FC4A49" w:rsidP="00640522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 xml:space="preserve">4. </w:t>
            </w:r>
            <w:r w:rsidR="00640522"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在学証明書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640522" w:rsidRPr="00290F24" w:rsidRDefault="00640522" w:rsidP="00640522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在学証明書(アポスティーユ確認)</w:t>
            </w:r>
          </w:p>
        </w:tc>
        <w:tc>
          <w:tcPr>
            <w:tcW w:w="2799" w:type="dxa"/>
            <w:vAlign w:val="center"/>
          </w:tcPr>
          <w:p w:rsidR="00640522" w:rsidRPr="00223D71" w:rsidRDefault="00A318C9" w:rsidP="006B5747">
            <w:pPr>
              <w:rPr>
                <w:rFonts w:ascii="Meiryo UI" w:eastAsia="Meiryo UI" w:hAnsi="Meiryo UI"/>
                <w:szCs w:val="20"/>
                <w:lang w:eastAsia="ja-JP"/>
              </w:rPr>
            </w:pPr>
            <w:r>
              <w:rPr>
                <w:rFonts w:ascii="Meiryo UI" w:eastAsia="Meiryo UI" w:hAnsi="Meiryo UI" w:hint="eastAsia"/>
                <w:szCs w:val="20"/>
                <w:lang w:eastAsia="ja-JP"/>
              </w:rPr>
              <w:t>卒業証明書の代わり</w:t>
            </w:r>
          </w:p>
        </w:tc>
      </w:tr>
      <w:tr w:rsidR="00640522" w:rsidRPr="003C691F" w:rsidTr="00640522">
        <w:trPr>
          <w:trHeight w:val="140"/>
        </w:trPr>
        <w:tc>
          <w:tcPr>
            <w:tcW w:w="2093" w:type="dxa"/>
            <w:shd w:val="clear" w:color="auto" w:fill="auto"/>
            <w:vAlign w:val="center"/>
          </w:tcPr>
          <w:p w:rsidR="00640522" w:rsidRPr="00FC4A49" w:rsidRDefault="00FC4A49" w:rsidP="00640522">
            <w:pPr>
              <w:jc w:val="left"/>
              <w:rPr>
                <w:rFonts w:ascii="Meiryo UI" w:eastAsia="Meiryo UI" w:hAnsi="Meiryo UI"/>
                <w:b/>
                <w:szCs w:val="20"/>
                <w:lang w:eastAsia="ja-JP"/>
              </w:rPr>
            </w:pPr>
            <w:r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 xml:space="preserve">5. </w:t>
            </w:r>
            <w:r w:rsidR="00640522" w:rsidRPr="00FC4A49">
              <w:rPr>
                <w:rFonts w:ascii="Meiryo UI" w:eastAsia="Meiryo UI" w:hAnsi="Meiryo UI" w:hint="eastAsia"/>
                <w:b/>
                <w:szCs w:val="20"/>
                <w:lang w:eastAsia="ja-JP"/>
              </w:rPr>
              <w:t>成績証明書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640522" w:rsidRPr="00290F24" w:rsidRDefault="00640522" w:rsidP="00640522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成績証明書(アポスティーユ確認)</w:t>
            </w:r>
          </w:p>
        </w:tc>
        <w:tc>
          <w:tcPr>
            <w:tcW w:w="2799" w:type="dxa"/>
            <w:vAlign w:val="center"/>
          </w:tcPr>
          <w:p w:rsidR="00640522" w:rsidRPr="00290F24" w:rsidRDefault="00640522" w:rsidP="0074208F">
            <w:pPr>
              <w:rPr>
                <w:rFonts w:ascii="Meiryo UI" w:eastAsia="Meiryo UI" w:hAnsi="Meiryo UI"/>
                <w:szCs w:val="20"/>
                <w:lang w:eastAsia="ja-JP"/>
              </w:rPr>
            </w:pPr>
          </w:p>
        </w:tc>
      </w:tr>
      <w:tr w:rsidR="002C262B" w:rsidRPr="003C691F" w:rsidTr="00A96986">
        <w:trPr>
          <w:trHeight w:val="380"/>
        </w:trPr>
        <w:tc>
          <w:tcPr>
            <w:tcW w:w="10420" w:type="dxa"/>
            <w:gridSpan w:val="4"/>
            <w:shd w:val="clear" w:color="auto" w:fill="auto"/>
            <w:vAlign w:val="center"/>
          </w:tcPr>
          <w:p w:rsidR="002C262B" w:rsidRPr="006F3E13" w:rsidRDefault="002C262B" w:rsidP="00640522">
            <w:pPr>
              <w:jc w:val="center"/>
              <w:rPr>
                <w:rFonts w:ascii="Meiryo UI" w:hAnsi="Meiryo UI"/>
                <w:b/>
                <w:sz w:val="30"/>
                <w:szCs w:val="30"/>
                <w:lang w:eastAsia="ja-JP"/>
              </w:rPr>
            </w:pPr>
            <w:r w:rsidRPr="002C262B">
              <w:rPr>
                <w:rFonts w:ascii="Meiryo UI" w:eastAsia="Meiryo UI" w:hAnsi="Meiryo UI" w:cs="바탕체" w:hint="eastAsia"/>
                <w:b/>
                <w:sz w:val="30"/>
                <w:szCs w:val="30"/>
                <w:lang w:eastAsia="ja-JP"/>
              </w:rPr>
              <w:t>在職中の場合</w:t>
            </w:r>
            <w:r w:rsidR="006B5747" w:rsidRPr="006F3E13">
              <w:rPr>
                <w:rFonts w:ascii="Meiryo UI" w:hAnsi="Meiryo UI" w:cs="바탕체" w:hint="eastAsia"/>
                <w:b/>
                <w:sz w:val="30"/>
                <w:szCs w:val="30"/>
                <w:lang w:eastAsia="ja-JP"/>
              </w:rPr>
              <w:t>(</w:t>
            </w:r>
            <w:r w:rsidR="006B5747">
              <w:rPr>
                <w:rFonts w:ascii="Meiryo UI" w:eastAsia="Yu Mincho" w:hAnsi="Meiryo UI" w:cs="바탕체" w:hint="eastAsia"/>
                <w:b/>
                <w:sz w:val="30"/>
                <w:szCs w:val="30"/>
                <w:lang w:eastAsia="ja-JP"/>
              </w:rPr>
              <w:t>在職者</w:t>
            </w:r>
            <w:r w:rsidR="006B5747" w:rsidRPr="006F3E13">
              <w:rPr>
                <w:rFonts w:ascii="Meiryo UI" w:hAnsi="Meiryo UI" w:cs="바탕체" w:hint="eastAsia"/>
                <w:b/>
                <w:sz w:val="30"/>
                <w:szCs w:val="30"/>
                <w:lang w:eastAsia="ja-JP"/>
              </w:rPr>
              <w:t>)</w:t>
            </w:r>
          </w:p>
        </w:tc>
      </w:tr>
      <w:tr w:rsidR="00640522" w:rsidRPr="003C691F" w:rsidTr="00772D76">
        <w:trPr>
          <w:trHeight w:val="331"/>
        </w:trPr>
        <w:tc>
          <w:tcPr>
            <w:tcW w:w="2093" w:type="dxa"/>
            <w:shd w:val="clear" w:color="auto" w:fill="auto"/>
            <w:vAlign w:val="center"/>
          </w:tcPr>
          <w:p w:rsidR="00640522" w:rsidRPr="006C27BA" w:rsidRDefault="006C27BA" w:rsidP="00640522">
            <w:pPr>
              <w:jc w:val="left"/>
              <w:rPr>
                <w:rFonts w:ascii="Meiryo UI" w:eastAsia="Yu Mincho" w:hAnsi="Meiryo UI"/>
                <w:b/>
                <w:szCs w:val="20"/>
                <w:lang w:eastAsia="ja-JP"/>
              </w:rPr>
            </w:pPr>
            <w:r w:rsidRPr="006F3E13">
              <w:rPr>
                <w:rFonts w:ascii="Meiryo UI" w:hAnsi="Meiryo UI" w:hint="eastAsia"/>
                <w:b/>
                <w:szCs w:val="20"/>
                <w:lang w:eastAsia="ja-JP"/>
              </w:rPr>
              <w:t>1.</w:t>
            </w:r>
            <w:r>
              <w:rPr>
                <w:rFonts w:ascii="Meiryo UI" w:eastAsia="Yu Mincho" w:hAnsi="Meiryo UI" w:hint="eastAsia"/>
                <w:b/>
                <w:szCs w:val="20"/>
                <w:lang w:eastAsia="ja-JP"/>
              </w:rPr>
              <w:t>在職証明書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640522" w:rsidRPr="000747F5" w:rsidRDefault="00772D76" w:rsidP="00640522">
            <w:pPr>
              <w:jc w:val="left"/>
              <w:rPr>
                <w:rFonts w:ascii="Meiryo UI" w:eastAsia="Meiryo UI" w:hAnsi="Meiryo UI"/>
                <w:szCs w:val="20"/>
                <w:lang w:eastAsia="ja-JP"/>
              </w:rPr>
            </w:pPr>
            <w:r>
              <w:rPr>
                <w:rFonts w:ascii="Meiryo UI" w:eastAsia="Meiryo UI" w:hAnsi="Meiryo UI" w:hint="eastAsia"/>
                <w:szCs w:val="20"/>
                <w:lang w:eastAsia="ja-JP"/>
              </w:rPr>
              <w:t>在職証明書</w:t>
            </w:r>
            <w:r w:rsidRPr="00290F24">
              <w:rPr>
                <w:rFonts w:ascii="Meiryo UI" w:eastAsia="Meiryo UI" w:hAnsi="Meiryo UI" w:hint="eastAsia"/>
                <w:szCs w:val="20"/>
                <w:lang w:eastAsia="ja-JP"/>
              </w:rPr>
              <w:t>(アポスティーユ確認)</w:t>
            </w:r>
          </w:p>
        </w:tc>
        <w:tc>
          <w:tcPr>
            <w:tcW w:w="2799" w:type="dxa"/>
            <w:vAlign w:val="center"/>
          </w:tcPr>
          <w:p w:rsidR="00640522" w:rsidRPr="00772D76" w:rsidRDefault="00772D76" w:rsidP="00640522">
            <w:pPr>
              <w:jc w:val="center"/>
              <w:rPr>
                <w:rFonts w:ascii="Meiryo UI" w:eastAsia="Yu Mincho" w:hAnsi="Meiryo UI"/>
                <w:szCs w:val="20"/>
                <w:lang w:eastAsia="ja-JP"/>
              </w:rPr>
            </w:pPr>
            <w:r>
              <w:rPr>
                <w:rFonts w:ascii="Meiryo UI" w:eastAsia="Meiryo UI" w:hAnsi="Meiryo UI" w:hint="eastAsia"/>
                <w:szCs w:val="20"/>
                <w:lang w:eastAsia="ja-JP"/>
              </w:rPr>
              <w:t>追加提出</w:t>
            </w:r>
          </w:p>
        </w:tc>
      </w:tr>
    </w:tbl>
    <w:p w:rsidR="00B84419" w:rsidRPr="00BD697E" w:rsidRDefault="004A228E">
      <w:pPr>
        <w:rPr>
          <w:rFonts w:ascii="Meiryo UI" w:eastAsia="Meiryo UI" w:hAnsi="Meiryo UI"/>
          <w:b/>
          <w:szCs w:val="20"/>
          <w:lang w:eastAsia="ja-JP"/>
        </w:rPr>
      </w:pPr>
      <w:r w:rsidRPr="00FC1AFB">
        <w:rPr>
          <w:rFonts w:ascii="Meiryo UI" w:eastAsia="Meiryo UI" w:hAnsi="Meiryo UI" w:hint="eastAsia"/>
          <w:b/>
          <w:szCs w:val="20"/>
          <w:lang w:eastAsia="ja-JP"/>
        </w:rPr>
        <w:t>＊</w:t>
      </w:r>
      <w:r w:rsidR="00F05668">
        <w:rPr>
          <w:rFonts w:ascii="Meiryo UI" w:eastAsia="Meiryo UI" w:hAnsi="Meiryo UI" w:hint="eastAsia"/>
          <w:b/>
          <w:szCs w:val="20"/>
          <w:lang w:eastAsia="ja-JP"/>
        </w:rPr>
        <w:t>上記の書類を</w:t>
      </w:r>
      <w:r w:rsidRPr="00BD697E">
        <w:rPr>
          <w:rFonts w:ascii="Meiryo UI" w:eastAsia="Meiryo UI" w:hAnsi="Meiryo UI" w:hint="eastAsia"/>
          <w:b/>
          <w:szCs w:val="20"/>
          <w:lang w:eastAsia="ja-JP"/>
        </w:rPr>
        <w:t>担当</w:t>
      </w:r>
      <w:r w:rsidR="00D726C0">
        <w:rPr>
          <w:rFonts w:ascii="Meiryo UI" w:eastAsia="Meiryo UI" w:hAnsi="Meiryo UI" w:hint="eastAsia"/>
          <w:b/>
          <w:szCs w:val="20"/>
          <w:lang w:eastAsia="ja-JP"/>
        </w:rPr>
        <w:t>者</w:t>
      </w:r>
      <w:r w:rsidRPr="00BD697E">
        <w:rPr>
          <w:rFonts w:ascii="Meiryo UI" w:eastAsia="Meiryo UI" w:hAnsi="Meiryo UI" w:hint="eastAsia"/>
          <w:b/>
          <w:szCs w:val="20"/>
          <w:lang w:eastAsia="ja-JP"/>
        </w:rPr>
        <w:t>のメールにお送りください。</w:t>
      </w:r>
    </w:p>
    <w:p w:rsidR="00B84419" w:rsidRPr="00EE3AFA" w:rsidRDefault="00B84419" w:rsidP="00EE3AFA">
      <w:pPr>
        <w:ind w:firstLineChars="100" w:firstLine="200"/>
        <w:rPr>
          <w:rFonts w:ascii="Meiryo UI" w:eastAsia="Meiryo UI" w:hAnsi="Meiryo UI"/>
          <w:b/>
          <w:szCs w:val="20"/>
          <w:lang w:eastAsia="ja-JP"/>
        </w:rPr>
      </w:pPr>
      <w:r w:rsidRPr="00BD697E">
        <w:rPr>
          <w:rFonts w:ascii="Meiryo UI" w:eastAsia="Meiryo UI" w:hAnsi="Meiryo UI" w:cs="바탕체" w:hint="eastAsia"/>
          <w:b/>
          <w:szCs w:val="20"/>
          <w:lang w:eastAsia="ja-JP"/>
        </w:rPr>
        <w:t>担当者：ヒョン</w:t>
      </w:r>
      <w:r w:rsidR="006A1E42" w:rsidRPr="00BD697E">
        <w:rPr>
          <w:rFonts w:ascii="Meiryo UI" w:eastAsia="Meiryo UI" w:hAnsi="Meiryo UI" w:cs="바탕체" w:hint="eastAsia"/>
          <w:b/>
          <w:szCs w:val="20"/>
          <w:lang w:eastAsia="ja-JP"/>
        </w:rPr>
        <w:t>・</w:t>
      </w:r>
      <w:r w:rsidRPr="00BD697E">
        <w:rPr>
          <w:rFonts w:ascii="Meiryo UI" w:eastAsia="Meiryo UI" w:hAnsi="Meiryo UI" w:cs="바탕체" w:hint="eastAsia"/>
          <w:b/>
          <w:szCs w:val="20"/>
          <w:lang w:eastAsia="ja-JP"/>
        </w:rPr>
        <w:t>チョルウク</w:t>
      </w:r>
      <w:r w:rsidR="00FC1AFB" w:rsidRPr="00BD697E">
        <w:rPr>
          <w:rFonts w:ascii="Meiryo UI" w:eastAsia="Meiryo UI" w:hAnsi="Meiryo UI" w:hint="eastAsia"/>
          <w:b/>
          <w:szCs w:val="20"/>
          <w:lang w:eastAsia="ja-JP"/>
        </w:rPr>
        <w:t xml:space="preserve"> </w:t>
      </w:r>
      <w:r w:rsidR="00FC1AFB" w:rsidRPr="00BD697E">
        <w:rPr>
          <w:rFonts w:ascii="Meiryo UI" w:eastAsia="Meiryo UI" w:hAnsi="Meiryo UI"/>
          <w:b/>
          <w:szCs w:val="20"/>
          <w:lang w:eastAsia="ja-JP"/>
        </w:rPr>
        <w:t>(</w:t>
      </w:r>
      <w:hyperlink r:id="rId8" w:history="1">
        <w:r w:rsidR="00FC1AFB" w:rsidRPr="00BD697E">
          <w:rPr>
            <w:rStyle w:val="a6"/>
            <w:rFonts w:ascii="Meiryo UI" w:eastAsia="Meiryo UI" w:hAnsi="Meiryo UI"/>
            <w:b/>
            <w:szCs w:val="20"/>
            <w:lang w:eastAsia="ja-JP"/>
          </w:rPr>
          <w:t>hcw4110@pcu.ac.kr</w:t>
        </w:r>
      </w:hyperlink>
      <w:r w:rsidR="00FC1AFB" w:rsidRPr="00BD697E">
        <w:rPr>
          <w:rFonts w:ascii="Meiryo UI" w:eastAsia="Meiryo UI" w:hAnsi="Meiryo UI"/>
          <w:b/>
          <w:szCs w:val="20"/>
          <w:lang w:eastAsia="ja-JP"/>
        </w:rPr>
        <w:t>)</w:t>
      </w:r>
    </w:p>
    <w:sectPr w:rsidR="00B84419" w:rsidRPr="00EE3AFA" w:rsidSect="00272FA0">
      <w:headerReference w:type="default" r:id="rId9"/>
      <w:footerReference w:type="default" r:id="rId10"/>
      <w:pgSz w:w="11906" w:h="16838" w:code="9"/>
      <w:pgMar w:top="1134" w:right="851" w:bottom="284" w:left="851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FBA" w:rsidRDefault="00973FBA" w:rsidP="008873CA">
      <w:r>
        <w:separator/>
      </w:r>
    </w:p>
  </w:endnote>
  <w:endnote w:type="continuationSeparator" w:id="0">
    <w:p w:rsidR="00973FBA" w:rsidRDefault="00973FBA" w:rsidP="0088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3D" w:rsidRDefault="0015003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974F9" w:rsidRPr="00E974F9">
      <w:rPr>
        <w:noProof/>
        <w:lang w:val="ko-KR"/>
      </w:rPr>
      <w:t>1</w:t>
    </w:r>
    <w:r>
      <w:fldChar w:fldCharType="end"/>
    </w:r>
  </w:p>
  <w:p w:rsidR="0015003D" w:rsidRPr="00671F88" w:rsidRDefault="0015003D">
    <w:pPr>
      <w:pStyle w:val="a4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FBA" w:rsidRDefault="00973FBA" w:rsidP="008873CA">
      <w:r>
        <w:separator/>
      </w:r>
    </w:p>
  </w:footnote>
  <w:footnote w:type="continuationSeparator" w:id="0">
    <w:p w:rsidR="00973FBA" w:rsidRDefault="00973FBA" w:rsidP="0088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03D" w:rsidRDefault="00E974F9" w:rsidP="008873CA">
    <w:pPr>
      <w:pStyle w:val="a3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1" o:spid="_x0000_i1025" type="#_x0000_t75" style="width:59.9pt;height:59.9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4B45"/>
    <w:multiLevelType w:val="hybridMultilevel"/>
    <w:tmpl w:val="DBB43FEC"/>
    <w:lvl w:ilvl="0" w:tplc="99C48C96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98F64DB"/>
    <w:multiLevelType w:val="hybridMultilevel"/>
    <w:tmpl w:val="4DBA4B28"/>
    <w:lvl w:ilvl="0" w:tplc="DA3CD5A2">
      <w:start w:val="1"/>
      <w:numFmt w:val="decimal"/>
      <w:lvlText w:val="%1."/>
      <w:lvlJc w:val="left"/>
      <w:pPr>
        <w:ind w:left="760" w:hanging="360"/>
      </w:pPr>
      <w:rPr>
        <w:rFonts w:ascii="MS Mincho" w:hAnsi="MS Mincho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4401592"/>
    <w:multiLevelType w:val="hybridMultilevel"/>
    <w:tmpl w:val="CED2EBDC"/>
    <w:lvl w:ilvl="0" w:tplc="B6461C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B234A47"/>
    <w:multiLevelType w:val="hybridMultilevel"/>
    <w:tmpl w:val="8D02F86A"/>
    <w:lvl w:ilvl="0" w:tplc="183E4C7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BAB26DC"/>
    <w:multiLevelType w:val="hybridMultilevel"/>
    <w:tmpl w:val="17F470D6"/>
    <w:lvl w:ilvl="0" w:tplc="89DE70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3CA"/>
    <w:rsid w:val="00001453"/>
    <w:rsid w:val="00010DFE"/>
    <w:rsid w:val="0002120B"/>
    <w:rsid w:val="0002490A"/>
    <w:rsid w:val="00026B86"/>
    <w:rsid w:val="00032101"/>
    <w:rsid w:val="000422E1"/>
    <w:rsid w:val="00042303"/>
    <w:rsid w:val="00043603"/>
    <w:rsid w:val="000437A4"/>
    <w:rsid w:val="000572E6"/>
    <w:rsid w:val="000576DF"/>
    <w:rsid w:val="000747F5"/>
    <w:rsid w:val="000749B3"/>
    <w:rsid w:val="00080698"/>
    <w:rsid w:val="00081DB9"/>
    <w:rsid w:val="00084EA8"/>
    <w:rsid w:val="00085340"/>
    <w:rsid w:val="00086BC8"/>
    <w:rsid w:val="00090A2A"/>
    <w:rsid w:val="000979DE"/>
    <w:rsid w:val="000A0430"/>
    <w:rsid w:val="000B0194"/>
    <w:rsid w:val="000B0B99"/>
    <w:rsid w:val="000B296F"/>
    <w:rsid w:val="000B39E5"/>
    <w:rsid w:val="000B67EC"/>
    <w:rsid w:val="000B6EA7"/>
    <w:rsid w:val="000C3273"/>
    <w:rsid w:val="000C3AE9"/>
    <w:rsid w:val="000C6C8D"/>
    <w:rsid w:val="000D03BE"/>
    <w:rsid w:val="000D0884"/>
    <w:rsid w:val="000D2FAD"/>
    <w:rsid w:val="000D59C0"/>
    <w:rsid w:val="000D6950"/>
    <w:rsid w:val="000E22BD"/>
    <w:rsid w:val="000E3DCF"/>
    <w:rsid w:val="000E66D6"/>
    <w:rsid w:val="000F04A8"/>
    <w:rsid w:val="000F6215"/>
    <w:rsid w:val="00103984"/>
    <w:rsid w:val="0010464B"/>
    <w:rsid w:val="00110A21"/>
    <w:rsid w:val="001140E0"/>
    <w:rsid w:val="00116ED9"/>
    <w:rsid w:val="001203C4"/>
    <w:rsid w:val="00135641"/>
    <w:rsid w:val="00136361"/>
    <w:rsid w:val="001367D7"/>
    <w:rsid w:val="001432FE"/>
    <w:rsid w:val="00145089"/>
    <w:rsid w:val="0015003D"/>
    <w:rsid w:val="00162EB6"/>
    <w:rsid w:val="00163DCD"/>
    <w:rsid w:val="00166738"/>
    <w:rsid w:val="00166952"/>
    <w:rsid w:val="00166CC1"/>
    <w:rsid w:val="00172DDF"/>
    <w:rsid w:val="001742C3"/>
    <w:rsid w:val="00182442"/>
    <w:rsid w:val="00183628"/>
    <w:rsid w:val="001957E4"/>
    <w:rsid w:val="001974CF"/>
    <w:rsid w:val="001A4F5F"/>
    <w:rsid w:val="001A6E38"/>
    <w:rsid w:val="001A727A"/>
    <w:rsid w:val="001B2161"/>
    <w:rsid w:val="001B5FEA"/>
    <w:rsid w:val="001C0B9E"/>
    <w:rsid w:val="001C2E41"/>
    <w:rsid w:val="001C4034"/>
    <w:rsid w:val="001C5BBC"/>
    <w:rsid w:val="001D0612"/>
    <w:rsid w:val="001E2D5F"/>
    <w:rsid w:val="001E670E"/>
    <w:rsid w:val="001E6AC7"/>
    <w:rsid w:val="001F2857"/>
    <w:rsid w:val="001F3087"/>
    <w:rsid w:val="001F460E"/>
    <w:rsid w:val="001F6C53"/>
    <w:rsid w:val="001F746F"/>
    <w:rsid w:val="0020062B"/>
    <w:rsid w:val="002045B2"/>
    <w:rsid w:val="002064E9"/>
    <w:rsid w:val="0021122E"/>
    <w:rsid w:val="00214F90"/>
    <w:rsid w:val="00217360"/>
    <w:rsid w:val="00221841"/>
    <w:rsid w:val="00223D71"/>
    <w:rsid w:val="002249E7"/>
    <w:rsid w:val="00224E76"/>
    <w:rsid w:val="0022778B"/>
    <w:rsid w:val="00230A89"/>
    <w:rsid w:val="002313F6"/>
    <w:rsid w:val="0023285D"/>
    <w:rsid w:val="0023400F"/>
    <w:rsid w:val="00243965"/>
    <w:rsid w:val="00244D4F"/>
    <w:rsid w:val="00245BE7"/>
    <w:rsid w:val="00245F76"/>
    <w:rsid w:val="0024613B"/>
    <w:rsid w:val="00251642"/>
    <w:rsid w:val="00255598"/>
    <w:rsid w:val="002573FE"/>
    <w:rsid w:val="00261216"/>
    <w:rsid w:val="00261B8E"/>
    <w:rsid w:val="00272FA0"/>
    <w:rsid w:val="00281A1A"/>
    <w:rsid w:val="002828AA"/>
    <w:rsid w:val="00290F24"/>
    <w:rsid w:val="00294D5C"/>
    <w:rsid w:val="002A2C1E"/>
    <w:rsid w:val="002A2DDD"/>
    <w:rsid w:val="002A453C"/>
    <w:rsid w:val="002B0BA9"/>
    <w:rsid w:val="002B5812"/>
    <w:rsid w:val="002B632E"/>
    <w:rsid w:val="002C262B"/>
    <w:rsid w:val="002C3CD2"/>
    <w:rsid w:val="002C4B28"/>
    <w:rsid w:val="002C4C7E"/>
    <w:rsid w:val="002C6450"/>
    <w:rsid w:val="002D0416"/>
    <w:rsid w:val="002E0636"/>
    <w:rsid w:val="002E3326"/>
    <w:rsid w:val="002F1A30"/>
    <w:rsid w:val="0031353E"/>
    <w:rsid w:val="00313F15"/>
    <w:rsid w:val="00316734"/>
    <w:rsid w:val="00317484"/>
    <w:rsid w:val="00320061"/>
    <w:rsid w:val="00330249"/>
    <w:rsid w:val="003341B8"/>
    <w:rsid w:val="003423BE"/>
    <w:rsid w:val="00345D94"/>
    <w:rsid w:val="00347EC3"/>
    <w:rsid w:val="003509FD"/>
    <w:rsid w:val="003549B3"/>
    <w:rsid w:val="0035637B"/>
    <w:rsid w:val="003571EA"/>
    <w:rsid w:val="003577DA"/>
    <w:rsid w:val="003730F2"/>
    <w:rsid w:val="00374E97"/>
    <w:rsid w:val="00380A96"/>
    <w:rsid w:val="003963C9"/>
    <w:rsid w:val="003A2807"/>
    <w:rsid w:val="003A422D"/>
    <w:rsid w:val="003A63E8"/>
    <w:rsid w:val="003B355A"/>
    <w:rsid w:val="003B45D3"/>
    <w:rsid w:val="003B4AE9"/>
    <w:rsid w:val="003B51F1"/>
    <w:rsid w:val="003C0D26"/>
    <w:rsid w:val="003C1B61"/>
    <w:rsid w:val="003C210D"/>
    <w:rsid w:val="003C691F"/>
    <w:rsid w:val="003D09FF"/>
    <w:rsid w:val="003D3568"/>
    <w:rsid w:val="003D3966"/>
    <w:rsid w:val="003D752C"/>
    <w:rsid w:val="003D7755"/>
    <w:rsid w:val="003E07D0"/>
    <w:rsid w:val="003E1599"/>
    <w:rsid w:val="003E2E48"/>
    <w:rsid w:val="003E38E2"/>
    <w:rsid w:val="003E62AB"/>
    <w:rsid w:val="003F1E3A"/>
    <w:rsid w:val="003F4004"/>
    <w:rsid w:val="003F6C0C"/>
    <w:rsid w:val="00405F2B"/>
    <w:rsid w:val="00414363"/>
    <w:rsid w:val="00416430"/>
    <w:rsid w:val="00417127"/>
    <w:rsid w:val="00421A0D"/>
    <w:rsid w:val="004241AC"/>
    <w:rsid w:val="00427432"/>
    <w:rsid w:val="004275F6"/>
    <w:rsid w:val="00433012"/>
    <w:rsid w:val="00437410"/>
    <w:rsid w:val="004376E3"/>
    <w:rsid w:val="00440EEA"/>
    <w:rsid w:val="0044313D"/>
    <w:rsid w:val="00444172"/>
    <w:rsid w:val="00445AFB"/>
    <w:rsid w:val="00446EAC"/>
    <w:rsid w:val="00450163"/>
    <w:rsid w:val="0045756E"/>
    <w:rsid w:val="00476CBC"/>
    <w:rsid w:val="004770DF"/>
    <w:rsid w:val="004827EA"/>
    <w:rsid w:val="004839A7"/>
    <w:rsid w:val="00485ADB"/>
    <w:rsid w:val="0049328F"/>
    <w:rsid w:val="004963E9"/>
    <w:rsid w:val="004A1ADE"/>
    <w:rsid w:val="004A228E"/>
    <w:rsid w:val="004A5829"/>
    <w:rsid w:val="004B137E"/>
    <w:rsid w:val="004C1085"/>
    <w:rsid w:val="004C309D"/>
    <w:rsid w:val="004C5FB5"/>
    <w:rsid w:val="004C6830"/>
    <w:rsid w:val="004C6F19"/>
    <w:rsid w:val="004D6504"/>
    <w:rsid w:val="004D6E1C"/>
    <w:rsid w:val="004E5801"/>
    <w:rsid w:val="004E6107"/>
    <w:rsid w:val="004F483E"/>
    <w:rsid w:val="0050601E"/>
    <w:rsid w:val="005068F5"/>
    <w:rsid w:val="00506AB1"/>
    <w:rsid w:val="0051075F"/>
    <w:rsid w:val="00517AC9"/>
    <w:rsid w:val="00522A7F"/>
    <w:rsid w:val="00523D05"/>
    <w:rsid w:val="00525F18"/>
    <w:rsid w:val="0052751F"/>
    <w:rsid w:val="0053143C"/>
    <w:rsid w:val="005321EE"/>
    <w:rsid w:val="005406AA"/>
    <w:rsid w:val="00540C63"/>
    <w:rsid w:val="0054436B"/>
    <w:rsid w:val="00546096"/>
    <w:rsid w:val="00554409"/>
    <w:rsid w:val="0055662F"/>
    <w:rsid w:val="00556C81"/>
    <w:rsid w:val="00557D2F"/>
    <w:rsid w:val="005624D8"/>
    <w:rsid w:val="00572329"/>
    <w:rsid w:val="00573059"/>
    <w:rsid w:val="00573DE7"/>
    <w:rsid w:val="00576E16"/>
    <w:rsid w:val="005828CE"/>
    <w:rsid w:val="00582F9F"/>
    <w:rsid w:val="00583704"/>
    <w:rsid w:val="00587972"/>
    <w:rsid w:val="005879F2"/>
    <w:rsid w:val="00587A73"/>
    <w:rsid w:val="005A01F9"/>
    <w:rsid w:val="005A0BB4"/>
    <w:rsid w:val="005A172C"/>
    <w:rsid w:val="005A32FF"/>
    <w:rsid w:val="005A5281"/>
    <w:rsid w:val="005A63EE"/>
    <w:rsid w:val="005B5DA3"/>
    <w:rsid w:val="005C68C8"/>
    <w:rsid w:val="005C6B8B"/>
    <w:rsid w:val="005C6B9C"/>
    <w:rsid w:val="005D12BD"/>
    <w:rsid w:val="005D25FF"/>
    <w:rsid w:val="005E6EBD"/>
    <w:rsid w:val="005E717F"/>
    <w:rsid w:val="00602844"/>
    <w:rsid w:val="006106AD"/>
    <w:rsid w:val="006110A3"/>
    <w:rsid w:val="00613176"/>
    <w:rsid w:val="00621EDB"/>
    <w:rsid w:val="00623E45"/>
    <w:rsid w:val="00634C6F"/>
    <w:rsid w:val="00634D8B"/>
    <w:rsid w:val="0063596F"/>
    <w:rsid w:val="00640522"/>
    <w:rsid w:val="00644926"/>
    <w:rsid w:val="00650435"/>
    <w:rsid w:val="0065061D"/>
    <w:rsid w:val="00651ED3"/>
    <w:rsid w:val="006615A4"/>
    <w:rsid w:val="0066318A"/>
    <w:rsid w:val="00671F88"/>
    <w:rsid w:val="00673A63"/>
    <w:rsid w:val="006756BC"/>
    <w:rsid w:val="00677A54"/>
    <w:rsid w:val="00681C18"/>
    <w:rsid w:val="0069391B"/>
    <w:rsid w:val="00694B14"/>
    <w:rsid w:val="006956AF"/>
    <w:rsid w:val="006A0AED"/>
    <w:rsid w:val="006A1E42"/>
    <w:rsid w:val="006A1E60"/>
    <w:rsid w:val="006A4330"/>
    <w:rsid w:val="006A4C68"/>
    <w:rsid w:val="006B4B6F"/>
    <w:rsid w:val="006B5747"/>
    <w:rsid w:val="006C27BA"/>
    <w:rsid w:val="006C483D"/>
    <w:rsid w:val="006D0760"/>
    <w:rsid w:val="006D3959"/>
    <w:rsid w:val="006D3E80"/>
    <w:rsid w:val="006D5C57"/>
    <w:rsid w:val="006D61BD"/>
    <w:rsid w:val="006D6F41"/>
    <w:rsid w:val="006E407C"/>
    <w:rsid w:val="006E454E"/>
    <w:rsid w:val="006E75F7"/>
    <w:rsid w:val="006F3223"/>
    <w:rsid w:val="006F3E13"/>
    <w:rsid w:val="0070283A"/>
    <w:rsid w:val="00705B42"/>
    <w:rsid w:val="007111C0"/>
    <w:rsid w:val="00711848"/>
    <w:rsid w:val="00713A07"/>
    <w:rsid w:val="00720528"/>
    <w:rsid w:val="007241A1"/>
    <w:rsid w:val="00724380"/>
    <w:rsid w:val="00731B71"/>
    <w:rsid w:val="007324A9"/>
    <w:rsid w:val="0073761E"/>
    <w:rsid w:val="0074208F"/>
    <w:rsid w:val="00752927"/>
    <w:rsid w:val="00752C79"/>
    <w:rsid w:val="00757CC0"/>
    <w:rsid w:val="007630B7"/>
    <w:rsid w:val="00770A57"/>
    <w:rsid w:val="00770F65"/>
    <w:rsid w:val="00772D76"/>
    <w:rsid w:val="00775E95"/>
    <w:rsid w:val="00785CC0"/>
    <w:rsid w:val="00793D1D"/>
    <w:rsid w:val="007A2C15"/>
    <w:rsid w:val="007A2C6C"/>
    <w:rsid w:val="007A2F90"/>
    <w:rsid w:val="007A659A"/>
    <w:rsid w:val="007B0757"/>
    <w:rsid w:val="007B2009"/>
    <w:rsid w:val="007B3A28"/>
    <w:rsid w:val="007B6DF2"/>
    <w:rsid w:val="007B777D"/>
    <w:rsid w:val="007C54BA"/>
    <w:rsid w:val="007C5A27"/>
    <w:rsid w:val="007D10A8"/>
    <w:rsid w:val="007D26BB"/>
    <w:rsid w:val="007D6F71"/>
    <w:rsid w:val="007D6FE9"/>
    <w:rsid w:val="007E3A47"/>
    <w:rsid w:val="007E4788"/>
    <w:rsid w:val="007E7538"/>
    <w:rsid w:val="007F15E7"/>
    <w:rsid w:val="007F45B0"/>
    <w:rsid w:val="008002BB"/>
    <w:rsid w:val="00803491"/>
    <w:rsid w:val="008041F8"/>
    <w:rsid w:val="0081161C"/>
    <w:rsid w:val="00813ACF"/>
    <w:rsid w:val="008224A9"/>
    <w:rsid w:val="00824D5D"/>
    <w:rsid w:val="0082544B"/>
    <w:rsid w:val="00826A75"/>
    <w:rsid w:val="00826F83"/>
    <w:rsid w:val="00832216"/>
    <w:rsid w:val="0084585B"/>
    <w:rsid w:val="00846153"/>
    <w:rsid w:val="00852694"/>
    <w:rsid w:val="008552D0"/>
    <w:rsid w:val="008631BC"/>
    <w:rsid w:val="00864A21"/>
    <w:rsid w:val="0086753B"/>
    <w:rsid w:val="00872C23"/>
    <w:rsid w:val="00875261"/>
    <w:rsid w:val="008755C4"/>
    <w:rsid w:val="00880360"/>
    <w:rsid w:val="00881F17"/>
    <w:rsid w:val="00882A49"/>
    <w:rsid w:val="00883460"/>
    <w:rsid w:val="008846D1"/>
    <w:rsid w:val="008873CA"/>
    <w:rsid w:val="008A2A2F"/>
    <w:rsid w:val="008A38CB"/>
    <w:rsid w:val="008B4830"/>
    <w:rsid w:val="008B5051"/>
    <w:rsid w:val="008B65C2"/>
    <w:rsid w:val="008B6D57"/>
    <w:rsid w:val="008C2769"/>
    <w:rsid w:val="008C46DD"/>
    <w:rsid w:val="008C4BC6"/>
    <w:rsid w:val="008C63A0"/>
    <w:rsid w:val="008D27D6"/>
    <w:rsid w:val="008D74F6"/>
    <w:rsid w:val="008E4F47"/>
    <w:rsid w:val="008F38C0"/>
    <w:rsid w:val="008F6196"/>
    <w:rsid w:val="00911D39"/>
    <w:rsid w:val="00912D4C"/>
    <w:rsid w:val="00915336"/>
    <w:rsid w:val="0091561C"/>
    <w:rsid w:val="0092055D"/>
    <w:rsid w:val="00920C57"/>
    <w:rsid w:val="009223BC"/>
    <w:rsid w:val="00924C72"/>
    <w:rsid w:val="00927C4E"/>
    <w:rsid w:val="00930450"/>
    <w:rsid w:val="0093105F"/>
    <w:rsid w:val="00932490"/>
    <w:rsid w:val="00936478"/>
    <w:rsid w:val="00936F3E"/>
    <w:rsid w:val="009409A0"/>
    <w:rsid w:val="00940E21"/>
    <w:rsid w:val="00941C29"/>
    <w:rsid w:val="009448D0"/>
    <w:rsid w:val="0094651B"/>
    <w:rsid w:val="009477ED"/>
    <w:rsid w:val="009519A9"/>
    <w:rsid w:val="0095754C"/>
    <w:rsid w:val="00961B24"/>
    <w:rsid w:val="0096666D"/>
    <w:rsid w:val="00971190"/>
    <w:rsid w:val="00973FBA"/>
    <w:rsid w:val="0097493E"/>
    <w:rsid w:val="0097733C"/>
    <w:rsid w:val="009801CD"/>
    <w:rsid w:val="00984EA7"/>
    <w:rsid w:val="00984EE9"/>
    <w:rsid w:val="00987DBF"/>
    <w:rsid w:val="00991C5C"/>
    <w:rsid w:val="00993B46"/>
    <w:rsid w:val="009A00F5"/>
    <w:rsid w:val="009A460C"/>
    <w:rsid w:val="009B6F73"/>
    <w:rsid w:val="009C0B86"/>
    <w:rsid w:val="009C0E86"/>
    <w:rsid w:val="009C74AB"/>
    <w:rsid w:val="009D2695"/>
    <w:rsid w:val="009D4EAB"/>
    <w:rsid w:val="009E0A70"/>
    <w:rsid w:val="009F0EF3"/>
    <w:rsid w:val="00A02D49"/>
    <w:rsid w:val="00A038AD"/>
    <w:rsid w:val="00A12DDE"/>
    <w:rsid w:val="00A13134"/>
    <w:rsid w:val="00A15EA0"/>
    <w:rsid w:val="00A17DB9"/>
    <w:rsid w:val="00A20C3B"/>
    <w:rsid w:val="00A23A4A"/>
    <w:rsid w:val="00A24599"/>
    <w:rsid w:val="00A318C9"/>
    <w:rsid w:val="00A433D1"/>
    <w:rsid w:val="00A51BCD"/>
    <w:rsid w:val="00A60115"/>
    <w:rsid w:val="00A617DC"/>
    <w:rsid w:val="00A65255"/>
    <w:rsid w:val="00A6719B"/>
    <w:rsid w:val="00A675E3"/>
    <w:rsid w:val="00A73E21"/>
    <w:rsid w:val="00A7555E"/>
    <w:rsid w:val="00A81363"/>
    <w:rsid w:val="00A83335"/>
    <w:rsid w:val="00A91A71"/>
    <w:rsid w:val="00A9636D"/>
    <w:rsid w:val="00A96986"/>
    <w:rsid w:val="00AA243B"/>
    <w:rsid w:val="00AA41FD"/>
    <w:rsid w:val="00AA4CE9"/>
    <w:rsid w:val="00AA5BCC"/>
    <w:rsid w:val="00AB0047"/>
    <w:rsid w:val="00AB20BC"/>
    <w:rsid w:val="00AC2CCB"/>
    <w:rsid w:val="00AC342B"/>
    <w:rsid w:val="00AC3DD9"/>
    <w:rsid w:val="00AC410A"/>
    <w:rsid w:val="00AC42CC"/>
    <w:rsid w:val="00AC4941"/>
    <w:rsid w:val="00AD15BC"/>
    <w:rsid w:val="00AD343C"/>
    <w:rsid w:val="00AD38DE"/>
    <w:rsid w:val="00AD4D47"/>
    <w:rsid w:val="00AF4B1A"/>
    <w:rsid w:val="00AF5C15"/>
    <w:rsid w:val="00AF6503"/>
    <w:rsid w:val="00B1060B"/>
    <w:rsid w:val="00B2047D"/>
    <w:rsid w:val="00B242D9"/>
    <w:rsid w:val="00B46064"/>
    <w:rsid w:val="00B46072"/>
    <w:rsid w:val="00B524D6"/>
    <w:rsid w:val="00B53B1F"/>
    <w:rsid w:val="00B56A31"/>
    <w:rsid w:val="00B57E7A"/>
    <w:rsid w:val="00B7173B"/>
    <w:rsid w:val="00B74D3F"/>
    <w:rsid w:val="00B81E19"/>
    <w:rsid w:val="00B843BC"/>
    <w:rsid w:val="00B84419"/>
    <w:rsid w:val="00B8510C"/>
    <w:rsid w:val="00B85F75"/>
    <w:rsid w:val="00B93447"/>
    <w:rsid w:val="00B95B93"/>
    <w:rsid w:val="00B97787"/>
    <w:rsid w:val="00BA0AEE"/>
    <w:rsid w:val="00BA2A8C"/>
    <w:rsid w:val="00BA3D89"/>
    <w:rsid w:val="00BA461E"/>
    <w:rsid w:val="00BA550A"/>
    <w:rsid w:val="00BA7D31"/>
    <w:rsid w:val="00BB232B"/>
    <w:rsid w:val="00BB74F4"/>
    <w:rsid w:val="00BB7EC4"/>
    <w:rsid w:val="00BC35EC"/>
    <w:rsid w:val="00BC6138"/>
    <w:rsid w:val="00BD697E"/>
    <w:rsid w:val="00BE6D18"/>
    <w:rsid w:val="00BF4C37"/>
    <w:rsid w:val="00C04B60"/>
    <w:rsid w:val="00C06BC6"/>
    <w:rsid w:val="00C07AAD"/>
    <w:rsid w:val="00C260EF"/>
    <w:rsid w:val="00C26102"/>
    <w:rsid w:val="00C3460E"/>
    <w:rsid w:val="00C35AE2"/>
    <w:rsid w:val="00C4056A"/>
    <w:rsid w:val="00C415B6"/>
    <w:rsid w:val="00C4400E"/>
    <w:rsid w:val="00C5250D"/>
    <w:rsid w:val="00C52819"/>
    <w:rsid w:val="00C541B5"/>
    <w:rsid w:val="00C614F2"/>
    <w:rsid w:val="00C66C46"/>
    <w:rsid w:val="00C70D0A"/>
    <w:rsid w:val="00C72865"/>
    <w:rsid w:val="00C72F7B"/>
    <w:rsid w:val="00C8171D"/>
    <w:rsid w:val="00C9314F"/>
    <w:rsid w:val="00C935B2"/>
    <w:rsid w:val="00C93AF1"/>
    <w:rsid w:val="00C954B6"/>
    <w:rsid w:val="00CA41A1"/>
    <w:rsid w:val="00CB2A3E"/>
    <w:rsid w:val="00CB399D"/>
    <w:rsid w:val="00CB419F"/>
    <w:rsid w:val="00CB4F85"/>
    <w:rsid w:val="00CB7A03"/>
    <w:rsid w:val="00CC2207"/>
    <w:rsid w:val="00CC321F"/>
    <w:rsid w:val="00CC49DF"/>
    <w:rsid w:val="00CD50AB"/>
    <w:rsid w:val="00CD54B3"/>
    <w:rsid w:val="00CD6EA5"/>
    <w:rsid w:val="00CE130D"/>
    <w:rsid w:val="00CE15E8"/>
    <w:rsid w:val="00CE78DD"/>
    <w:rsid w:val="00CF068F"/>
    <w:rsid w:val="00CF5450"/>
    <w:rsid w:val="00CF5617"/>
    <w:rsid w:val="00CF76D5"/>
    <w:rsid w:val="00D00434"/>
    <w:rsid w:val="00D06BE6"/>
    <w:rsid w:val="00D1137C"/>
    <w:rsid w:val="00D12822"/>
    <w:rsid w:val="00D12A7D"/>
    <w:rsid w:val="00D15FA9"/>
    <w:rsid w:val="00D215E5"/>
    <w:rsid w:val="00D306FC"/>
    <w:rsid w:val="00D34420"/>
    <w:rsid w:val="00D34CB2"/>
    <w:rsid w:val="00D377C9"/>
    <w:rsid w:val="00D42B3D"/>
    <w:rsid w:val="00D4568C"/>
    <w:rsid w:val="00D46A52"/>
    <w:rsid w:val="00D47CB1"/>
    <w:rsid w:val="00D524C8"/>
    <w:rsid w:val="00D5783B"/>
    <w:rsid w:val="00D67D48"/>
    <w:rsid w:val="00D71449"/>
    <w:rsid w:val="00D726C0"/>
    <w:rsid w:val="00D7272A"/>
    <w:rsid w:val="00D74124"/>
    <w:rsid w:val="00D82520"/>
    <w:rsid w:val="00D84B89"/>
    <w:rsid w:val="00D878E5"/>
    <w:rsid w:val="00D94AFB"/>
    <w:rsid w:val="00D95478"/>
    <w:rsid w:val="00D97CD2"/>
    <w:rsid w:val="00DA06CF"/>
    <w:rsid w:val="00DA3170"/>
    <w:rsid w:val="00DA6EF9"/>
    <w:rsid w:val="00DB3BEC"/>
    <w:rsid w:val="00DB3E60"/>
    <w:rsid w:val="00DB5F83"/>
    <w:rsid w:val="00DC09C0"/>
    <w:rsid w:val="00DC1144"/>
    <w:rsid w:val="00DC1615"/>
    <w:rsid w:val="00DC25DB"/>
    <w:rsid w:val="00DC5EA9"/>
    <w:rsid w:val="00DC676A"/>
    <w:rsid w:val="00DE64B1"/>
    <w:rsid w:val="00DE779F"/>
    <w:rsid w:val="00DF3B3D"/>
    <w:rsid w:val="00E02CA8"/>
    <w:rsid w:val="00E11CC6"/>
    <w:rsid w:val="00E204E6"/>
    <w:rsid w:val="00E27488"/>
    <w:rsid w:val="00E317C3"/>
    <w:rsid w:val="00E35D06"/>
    <w:rsid w:val="00E35F81"/>
    <w:rsid w:val="00E422A3"/>
    <w:rsid w:val="00E45294"/>
    <w:rsid w:val="00E520F4"/>
    <w:rsid w:val="00E546A2"/>
    <w:rsid w:val="00E61929"/>
    <w:rsid w:val="00E66427"/>
    <w:rsid w:val="00E7029F"/>
    <w:rsid w:val="00E70CFB"/>
    <w:rsid w:val="00E7103D"/>
    <w:rsid w:val="00E74132"/>
    <w:rsid w:val="00E95E16"/>
    <w:rsid w:val="00E96FC9"/>
    <w:rsid w:val="00E974F9"/>
    <w:rsid w:val="00EB3013"/>
    <w:rsid w:val="00ED207A"/>
    <w:rsid w:val="00ED27B6"/>
    <w:rsid w:val="00ED76CD"/>
    <w:rsid w:val="00EE2B3B"/>
    <w:rsid w:val="00EE3AFA"/>
    <w:rsid w:val="00EE478B"/>
    <w:rsid w:val="00EE5963"/>
    <w:rsid w:val="00F00D64"/>
    <w:rsid w:val="00F015D2"/>
    <w:rsid w:val="00F01F3B"/>
    <w:rsid w:val="00F022AA"/>
    <w:rsid w:val="00F05668"/>
    <w:rsid w:val="00F067AC"/>
    <w:rsid w:val="00F06C53"/>
    <w:rsid w:val="00F12CAD"/>
    <w:rsid w:val="00F13DA8"/>
    <w:rsid w:val="00F13EFE"/>
    <w:rsid w:val="00F14CC1"/>
    <w:rsid w:val="00F21166"/>
    <w:rsid w:val="00F22D7C"/>
    <w:rsid w:val="00F22FE1"/>
    <w:rsid w:val="00F2311F"/>
    <w:rsid w:val="00F27526"/>
    <w:rsid w:val="00F27CBF"/>
    <w:rsid w:val="00F27EAF"/>
    <w:rsid w:val="00F312B4"/>
    <w:rsid w:val="00F35634"/>
    <w:rsid w:val="00F37AF2"/>
    <w:rsid w:val="00F42AD2"/>
    <w:rsid w:val="00F470A7"/>
    <w:rsid w:val="00F570C4"/>
    <w:rsid w:val="00F57692"/>
    <w:rsid w:val="00F61564"/>
    <w:rsid w:val="00F62575"/>
    <w:rsid w:val="00F6653E"/>
    <w:rsid w:val="00F66802"/>
    <w:rsid w:val="00F6692E"/>
    <w:rsid w:val="00F7194B"/>
    <w:rsid w:val="00F75213"/>
    <w:rsid w:val="00F7521E"/>
    <w:rsid w:val="00F804DE"/>
    <w:rsid w:val="00F80B87"/>
    <w:rsid w:val="00F843BE"/>
    <w:rsid w:val="00F8450E"/>
    <w:rsid w:val="00F9077E"/>
    <w:rsid w:val="00F9190F"/>
    <w:rsid w:val="00F9449B"/>
    <w:rsid w:val="00F9500C"/>
    <w:rsid w:val="00FA3051"/>
    <w:rsid w:val="00FA3D2F"/>
    <w:rsid w:val="00FA634F"/>
    <w:rsid w:val="00FA6F56"/>
    <w:rsid w:val="00FB4875"/>
    <w:rsid w:val="00FB4D7C"/>
    <w:rsid w:val="00FB5C45"/>
    <w:rsid w:val="00FC11E4"/>
    <w:rsid w:val="00FC1AFB"/>
    <w:rsid w:val="00FC4A49"/>
    <w:rsid w:val="00FC4DE6"/>
    <w:rsid w:val="00FC56CE"/>
    <w:rsid w:val="00FC5A9E"/>
    <w:rsid w:val="00FC7905"/>
    <w:rsid w:val="00FD1494"/>
    <w:rsid w:val="00FD6596"/>
    <w:rsid w:val="00FD717D"/>
    <w:rsid w:val="00FE4039"/>
    <w:rsid w:val="00FF0584"/>
    <w:rsid w:val="00FF621F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DCF3F"/>
  <w15:chartTrackingRefBased/>
  <w15:docId w15:val="{D9515530-54C1-48E1-9562-854A7241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00E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73C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873CA"/>
  </w:style>
  <w:style w:type="paragraph" w:styleId="a4">
    <w:name w:val="footer"/>
    <w:basedOn w:val="a"/>
    <w:link w:val="Char0"/>
    <w:uiPriority w:val="99"/>
    <w:unhideWhenUsed/>
    <w:rsid w:val="008873C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873CA"/>
  </w:style>
  <w:style w:type="paragraph" w:styleId="a5">
    <w:name w:val="Balloon Text"/>
    <w:basedOn w:val="a"/>
    <w:link w:val="Char1"/>
    <w:uiPriority w:val="99"/>
    <w:semiHidden/>
    <w:unhideWhenUsed/>
    <w:rsid w:val="008873CA"/>
    <w:rPr>
      <w:sz w:val="18"/>
      <w:szCs w:val="18"/>
    </w:rPr>
  </w:style>
  <w:style w:type="character" w:customStyle="1" w:styleId="Char1">
    <w:name w:val="풍선 도움말 텍스트 Char"/>
    <w:link w:val="a5"/>
    <w:uiPriority w:val="99"/>
    <w:semiHidden/>
    <w:rsid w:val="008873CA"/>
    <w:rPr>
      <w:rFonts w:ascii="맑은 고딕" w:eastAsia="맑은 고딕" w:hAnsi="맑은 고딕" w:cs="Times New Roman"/>
      <w:sz w:val="18"/>
      <w:szCs w:val="18"/>
    </w:rPr>
  </w:style>
  <w:style w:type="character" w:styleId="a6">
    <w:name w:val="Hyperlink"/>
    <w:uiPriority w:val="99"/>
    <w:unhideWhenUsed/>
    <w:rsid w:val="00671F88"/>
    <w:rPr>
      <w:color w:val="0000FF"/>
      <w:u w:val="single"/>
    </w:rPr>
  </w:style>
  <w:style w:type="table" w:styleId="a7">
    <w:name w:val="Table Grid"/>
    <w:basedOn w:val="a1"/>
    <w:uiPriority w:val="59"/>
    <w:rsid w:val="005C6B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Char2"/>
    <w:uiPriority w:val="99"/>
    <w:semiHidden/>
    <w:unhideWhenUsed/>
    <w:rsid w:val="00B46072"/>
    <w:pPr>
      <w:snapToGrid w:val="0"/>
      <w:jc w:val="left"/>
    </w:pPr>
  </w:style>
  <w:style w:type="character" w:customStyle="1" w:styleId="Char2">
    <w:name w:val="각주 텍스트 Char"/>
    <w:link w:val="a8"/>
    <w:uiPriority w:val="99"/>
    <w:semiHidden/>
    <w:rsid w:val="00B46072"/>
    <w:rPr>
      <w:kern w:val="2"/>
      <w:szCs w:val="22"/>
    </w:rPr>
  </w:style>
  <w:style w:type="character" w:styleId="a9">
    <w:name w:val="footnote reference"/>
    <w:uiPriority w:val="99"/>
    <w:semiHidden/>
    <w:unhideWhenUsed/>
    <w:rsid w:val="00B46072"/>
    <w:rPr>
      <w:vertAlign w:val="superscript"/>
    </w:rPr>
  </w:style>
  <w:style w:type="character" w:styleId="aa">
    <w:name w:val="FollowedHyperlink"/>
    <w:uiPriority w:val="99"/>
    <w:semiHidden/>
    <w:unhideWhenUsed/>
    <w:rsid w:val="0021122E"/>
    <w:rPr>
      <w:color w:val="954F72"/>
      <w:u w:val="single"/>
    </w:rPr>
  </w:style>
  <w:style w:type="paragraph" w:customStyle="1" w:styleId="MS">
    <w:name w:val="MS바탕글"/>
    <w:uiPriority w:val="36"/>
    <w:rsid w:val="000E22BD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cs="맑은 고딕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cw4110@pcu.ac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05225-88DA-43C7-A213-89C02B09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COM</Company>
  <LinksUpToDate>false</LinksUpToDate>
  <CharactersWithSpaces>609</CharactersWithSpaces>
  <SharedDoc>false</SharedDoc>
  <HLinks>
    <vt:vector size="6" baseType="variant">
      <vt:variant>
        <vt:i4>6684732</vt:i4>
      </vt:variant>
      <vt:variant>
        <vt:i4>0</vt:i4>
      </vt:variant>
      <vt:variant>
        <vt:i4>0</vt:i4>
      </vt:variant>
      <vt:variant>
        <vt:i4>5</vt:i4>
      </vt:variant>
      <vt:variant>
        <vt:lpwstr>https://forms.gle/vG6wSTuEKTBd9PoY6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PaiChai</dc:creator>
  <cp:keywords/>
  <cp:lastModifiedBy>USER</cp:lastModifiedBy>
  <cp:revision>216</cp:revision>
  <cp:lastPrinted>2017-09-25T06:10:00Z</cp:lastPrinted>
  <dcterms:created xsi:type="dcterms:W3CDTF">2023-03-30T02:03:00Z</dcterms:created>
  <dcterms:modified xsi:type="dcterms:W3CDTF">2024-09-26T05:46:00Z</dcterms:modified>
</cp:coreProperties>
</file>